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61671053" name="3dc4a67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69309603" name="3dc4a670-b977-11f0-92c9-9d8a1342e4f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21582466" name="423b889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14430873" name="423b8890-b977-11f0-92c9-9d8a1342e4f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94060366" name="4f3fbf7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5134491" name="4f3fbf70-b977-11f0-92c9-9d8a1342e4f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2021723" name="5654a50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4705720" name="5654a500-b977-11f0-92c9-9d8a1342e4f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11945284" name="60616dd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71878625" name="60616dd0-b977-11f0-92c9-9d8a1342e4f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51473482" name="65e26cf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00155913" name="65e26cf0-b977-11f0-92c9-9d8a1342e4f5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/ Esszimmer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93948391" name="7156dc1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7574914" name="7156dc10-b977-11f0-92c9-9d8a1342e4f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3818379" name="774d324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6307453" name="774d3240-b977-11f0-92c9-9d8a1342e4f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Esszimmer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6081664" name="89e10e4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2255409" name="89e10e40-b977-11f0-92c9-9d8a1342e4f5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5819059" name="8e10ae3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680522" name="8e10ae30-b977-11f0-92c9-9d8a1342e4f5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Chalenstrasse 56, 8123 Maur</w:t>
          </w:r>
        </w:p>
        <w:p>
          <w:pPr>
            <w:spacing w:before="0" w:after="0"/>
          </w:pPr>
          <w:r>
            <w:t>546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