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Gribschrain 10, 6403 Küssnacht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892545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87181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