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200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14, 9300 Wittenbach</w:t>
          </w:r>
        </w:p>
        <w:p>
          <w:pPr>
            <w:spacing w:before="0" w:after="0"/>
          </w:pPr>
          <w:r>
            <w:t>552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