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Dorfstrasse 14, 9300 Wittenbach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995124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3755375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