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Brunnenbergstrasse 4, 9000 St. Gallen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310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97380579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1970948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