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Grütstrasse 88, 8625 Gossau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570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76355699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06818939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