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22469553" name="b3cdb680-b644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6396745" name="b3cdb680-b644-11f0-898d-d1207c2214ac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0409342" name="bc20c160-b644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7801227" name="bc20c160-b644-11f0-898d-d1207c2214ac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Eingang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97702769" name="1b236af0-b645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51409027" name="1b236af0-b645-11f0-898d-d1207c2214ac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65446112" name="1ead5500-b645-11f0-898d-d1207c2214a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64052268" name="1ead5500-b645-11f0-898d-d1207c2214ac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88, 8625 Gossau</w:t>
          </w:r>
        </w:p>
        <w:p>
          <w:pPr>
            <w:spacing w:before="0" w:after="0"/>
          </w:pPr>
          <w:r>
            <w:t>570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footer.xml" Type="http://schemas.openxmlformats.org/officeDocument/2006/relationships/footer" Id="rId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