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Biberlinstrasse 2, 8032 Zürich 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561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1775144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2446244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