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Asbestschnüre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Pumpwerkstrasse 7, 9463 Oberriet</w:t>
          </w:r>
        </w:p>
        <w:p>
          <w:pPr>
            <w:spacing w:before="0" w:after="0"/>
          </w:pPr>
          <w:r>
            <w:t>557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