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Lettenstrasse 7, 9122 Mogelsberg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59175294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5419069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