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Schiltmatthalde 3, 6048 Horw</w:t>
          </w:r>
        </w:p>
        <w:p>
          <w:pPr>
            <w:spacing w:before="0" w:after="0"/>
          </w:pPr>
          <w:r>
            <w:t>560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