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Steinhalden 7, 5642 Mühlau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519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86438221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2863024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