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Kronenwis 19, 8864 Reichenburg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19321698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9476185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