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4335527" name="ba5215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92912" name="ba5215c0-ae4a-11f0-b416-013d21ebcc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1075031" name="bf474fa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5166983" name="bf474fa0-ae4a-11f0-b416-013d21ebcc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9187664" name="ce0878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6795783" name="ce0878c0-ae4a-11f0-b416-013d21ebcc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97703448" name="d25fec0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9274234" name="d25fec00-ae4a-11f0-b416-013d21ebcc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6086719" name="de0640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8557066" name="de064090-ae4a-11f0-b416-013d21ebcc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2139365" name="e6a1c62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2050520" name="e6a1c620-ae4a-11f0-b416-013d21ebcc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Spielzimmer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5399317" name="f6e4381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8802878" name="f6e43810-ae4a-11f0-b416-013d21ebccd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0748932" name="fa656f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3522235" name="fa656f90-ae4a-11f0-b416-013d21ebccd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neu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7516830" name="7e98673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5822762" name="7e986730-ae4c-11f0-b416-013d21ebccd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5768792" name="8389826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2188113" name="83898260-ae4c-11f0-b416-013d21ebccd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Spielzimmer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7966144" name="d99036e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1677987" name="d99036e0-ae4c-11f0-b416-013d21ebccd6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8494246" name="dee51cf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1272056" name="dee51cf0-ae4c-11f0-b416-013d21ebccd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