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110, 8415 Gräslikon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37837154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87203381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