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Sagiweg 2, 5737 Menziken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544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