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Sagiweg 2, 5737 Menziken</w:t>
          </w:r>
        </w:p>
        <w:p>
          <w:pPr>
            <w:spacing w:before="0" w:after="0"/>
          </w:pPr>
          <w:r>
            <w:t>544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