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/ WC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49658818" name="0c9442c0-b3de-11f0-b100-5f10ce97ce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5417791" name="0c9442c0-b3de-11f0-b100-5f10ce97ce5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15184357" name="119d2bb0-b3de-11f0-b100-5f10ce97ce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4325524" name="119d2bb0-b3de-11f0-b100-5f10ce97ce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/ WC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9301713" name="22863de0-b3de-11f0-b100-5f10ce97ce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6487131" name="22863de0-b3de-11f0-b100-5f10ce97ce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22388558" name="27c68a80-b3de-11f0-b100-5f10ce97ce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4682103" name="27c68a80-b3de-11f0-b100-5f10ce97ce5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/ WC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2030186" name="366314a0-b3de-11f0-b100-5f10ce97ce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8666166" name="366314a0-b3de-11f0-b100-5f10ce97ce5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96713934" name="39d77ae0-b3de-11f0-b100-5f10ce97ce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8955639" name="39d77ae0-b3de-11f0-b100-5f10ce97ce5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Sagiweg 2, 5737 Menziken</w:t>
          </w:r>
        </w:p>
        <w:p>
          <w:pPr>
            <w:spacing w:before="0" w:after="0"/>
          </w:pPr>
          <w:r>
            <w:t>544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