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Zelglistrasse 28, 15705 Hallwil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551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325928057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730972373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