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Zelglistrasse 28, 15705 Hallwil</w:t>
          </w:r>
        </w:p>
        <w:p>
          <w:pPr>
            <w:spacing w:before="0" w:after="0"/>
          </w:pPr>
          <w:r>
            <w:t>551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