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Sonnenstrasse 3, 9243 Jonschwil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559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64580449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01737446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