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WHG. Sonnenstrasse 3, 9243 Jonschwil</w:t>
          </w:r>
        </w:p>
        <w:p>
          <w:pPr>
            <w:spacing w:before="0" w:after="0"/>
          </w:pPr>
          <w:r>
            <w:t>559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