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Anschlagkitt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Anschlagkitt </w:t>
            </w:r>
          </w:p>
          <w:p>
            <w:pPr>
              <w:spacing w:before="0" w:after="0"/>
            </w:pPr>
            <w:r>
              <w:t>Türrahmen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4993263" name="a03dd4e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38023494" name="a03dd4e0-b560-11f0-ac7b-39367eb0065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63198399" name="a411240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829183" name="a4112400-b560-11f0-ac7b-39367eb0065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Abdichtungsbahn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75400486" name="d866f7c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04125496" name="d866f7c0-b560-11f0-ac7b-39367eb0065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78342678" name="debb4c7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2127689" name="debb4c70-b560-11f0-ac7b-39367eb0065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57462262" name="f8fc2f5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1774698" name="f8fc2f50-b560-11f0-ac7b-39367eb0065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79362105" name="fd3cbf3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6510921" name="fd3cbf30-b560-11f0-ac7b-39367eb0065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Dachgauben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79840618" name="1c1c307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3075188" name="1c1c3070-b561-11f0-ac7b-39367eb0065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12422430" name="28ddb90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836596" name="28ddb900-b561-11f0-ac7b-39367eb00651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Dachstuhl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Holzschutzmittel </w:t>
            </w:r>
          </w:p>
          <w:p>
            <w:pPr>
              <w:spacing w:before="0" w:after="0"/>
            </w:pPr>
            <w:r>
              <w:t>Dachstuhl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40403188" name="649c109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5648154" name="649c1090-b561-11f0-ac7b-39367eb00651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96061377" name="6b5345c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04187435" name="6b5345c0-b561-11f0-ac7b-39367eb00651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Holzschutzmittel: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Sonnenstrasse 3, 9243 Jonschwil</w:t>
          </w:r>
        </w:p>
        <w:p>
          <w:pPr>
            <w:spacing w:before="0" w:after="0"/>
          </w:pPr>
          <w:r>
            <w:t>559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