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Leimatstrasse 1, 8580 Amriswil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020079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2786932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