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Abdichtungsbahn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Leimatstrasse 1, 8580 Amriswil</w:t>
          </w:r>
        </w:p>
        <w:p>
          <w:pPr>
            <w:spacing w:before="0" w:after="0"/>
          </w:pPr>
          <w:r>
            <w:t>563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