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Waldgutstrasse 39, 9010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