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Steinbüntli 4, 8888 Mels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536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534017140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866280385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