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Steinbüntli 4, 8888 Mels</w:t>
          </w:r>
        </w:p>
        <w:p>
          <w:pPr>
            <w:spacing w:before="0" w:after="0"/>
          </w:pPr>
          <w:r>
            <w:t>536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