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Winikerstrasse 6, 8610 Uster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2494298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1843940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