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Winikerstrasse 6, 8610 Uster</w:t>
          </w:r>
        </w:p>
        <w:p>
          <w:pPr>
            <w:spacing w:before="0" w:after="0"/>
          </w:pPr>
          <w:r>
            <w:t>522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