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Lettenstrasse 7, 9122 Mogelsberg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42273038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587868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