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Lettenstrasse 7, 9122 Mogelsberg</w:t>
          </w:r>
        </w:p>
        <w:p>
          <w:pPr>
            <w:spacing w:before="0" w:after="0"/>
          </w:pPr>
          <w:r>
            <w:t>500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