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Dusche / Bad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63254525" name="36e8c73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7601304" name="36e8c730-a99d-11f0-aba0-bdfddf6d8bc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18524676" name="420419d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4683698" name="420419d0-a99d-11f0-aba0-bdfddf6d8bc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Dusche / Bad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24344098" name="95674c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3248287" name="95674ca0-a99d-11f0-aba0-bdfddf6d8bc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7528477" name="9f12e2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085601" name="9f12e2a0-a99d-11f0-aba0-bdfddf6d8bc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Dusche / Bad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69441693" name="ef3876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9595687" name="ef3876a0-a99d-11f0-aba0-bdfddf6d8bc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06479459" name="f7fe408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9665010" name="f7fe4080-a99d-11f0-aba0-bdfddf6d8bcc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Treppe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Teppichkleber</w:t>
            </w:r>
          </w:p>
          <w:p>
            <w:pPr>
              <w:spacing w:before="0" w:after="0"/>
            </w:pPr>
            <w:r>
              <w:t>Tritte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6010616" name="07ec5b7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3168995" name="07ec5b70-a99f-11f0-aba0-bdfddf6d8bcc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56549092" name="0f38569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333959" name="0f385690-a99f-11f0-aba0-bdfddf6d8bc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Plattenkleber</w:t>
            </w:r>
          </w:p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04363115" name="8f3932b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8367270" name="8f3932b0-a99f-11f0-aba0-bdfddf6d8bcc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68792860" name="2a2f2680-a9a0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8760387" name="2a2f2680-a9a0-11f0-aba0-bdfddf6d8bcc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534</w:t>
          </w:r>
        </w:p>
        <w:p>
          <w:pPr>
            <w:spacing w:before="0" w:after="0"/>
          </w:pPr>
          <w:r>
            <w:t>DN 534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