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Kellergeschoss</w:t>
            </w:r>
          </w:p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Rohrisolation</w:t>
            </w:r>
          </w:p>
          <w:p>
            <w:pPr>
              <w:spacing w:before="0" w:after="0"/>
            </w:pPr>
            <w:r>
              <w:t>Rohrummantelung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3578199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037394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5399362" name="18e3756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753726" name="18e3756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70076469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3488810" name="f86aaa00-a9b5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1004795" name="0084ca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330901" name="0084ca90-a9b6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8264925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416921" name="52b597e0-a9b6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29504199" name="59f44c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7764215" name="59f44c90-a9b6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4132113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0845027" name="333620a0-a9b7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72603363" name="38dcd03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9922106" name="38dcd030-a9b7-11f0-8eb9-d1fe6439aed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Klebstoffe Sockelleiste</w:t>
            </w:r>
          </w:p>
          <w:p>
            <w:pPr>
              <w:spacing w:before="0" w:after="0"/>
            </w:pPr>
            <w:r>
              <w:t>Plastikleiste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0301515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0616656" name="8b426920-a9b7-11f0-8eb9-d1fe6439aed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6922686" name="92609d8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7897561" name="92609d80-a9b7-11f0-8eb9-d1fe6439aed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69083078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6230741" name="d35074a0-a9b7-11f0-8eb9-d1fe6439aed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0047333" name="dc4d7b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5786737" name="dc4d7b20-a9b7-11f0-8eb9-d1fe6439aed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