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Hauptstrasse 110, 8415 Gräslikon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476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511760570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46900141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