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Hauptstrasse 110, 8415 Gräslikon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28509120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094059947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