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Gasofen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Gasofen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VB-12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Oberdorfweg 6, 9030 Abtwil</w:t>
          </w:r>
        </w:p>
        <w:p>
          <w:pPr>
            <w:spacing w:before="0" w:after="0"/>
          </w:pPr>
          <w:r>
            <w:t>545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