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Oberdorfweg 6, 9030 Abtwil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45239807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4085859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