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Oberdorfweg 6, 9030 Abtwil</w:t>
          </w:r>
        </w:p>
        <w:p>
          <w:pPr>
            <w:spacing w:before="0" w:after="0"/>
          </w:pPr>
          <w:r>
            <w:t>545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