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Kronenwis 19, 8864 Reichenburg</w:t>
          </w:r>
        </w:p>
        <w:p>
          <w:pPr>
            <w:spacing w:before="0" w:after="0"/>
          </w:pPr>
          <w:r>
            <w:t>539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