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Kronenwis 19, 8864 Reichenburg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539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235771657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88799139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