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1959356" name="ba5215c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4050955" name="ba5215c0-ae4a-11f0-b416-013d21ebccd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49949268" name="bf474fa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9277837" name="bf474fa0-ae4a-11f0-b416-013d21ebccd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902984" name="ce0878c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056944" name="ce0878c0-ae4a-11f0-b416-013d21ebccd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48983394" name="d25fec0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414323" name="d25fec00-ae4a-11f0-b416-013d21ebccd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1193055" name="de06409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4325516" name="de064090-ae4a-11f0-b416-013d21ebccd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06239218" name="e6a1c62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7760841" name="e6a1c620-ae4a-11f0-b416-013d21ebccd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Spielzimmer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9712399" name="f6e4381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2341237" name="f6e43810-ae4a-11f0-b416-013d21ebccd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69171051" name="fa656f90-ae4a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8133329" name="fa656f90-ae4a-11f0-b416-013d21ebccd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neu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23122622" name="7e98673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6809712" name="7e986730-ae4c-11f0-b416-013d21ebccd6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89830278" name="8389826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518032" name="83898260-ae4c-11f0-b416-013d21ebccd6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Spielzimmer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31414747" name="d99036e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2528127" name="d99036e0-ae4c-11f0-b416-013d21ebccd6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4117512" name="dee51cf0-ae4c-11f0-b416-013d21ebccd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2428393" name="dee51cf0-ae4c-11f0-b416-013d21ebccd6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Kronenwis 19, 8864 Reichenburg</w:t>
          </w:r>
        </w:p>
        <w:p>
          <w:pPr>
            <w:spacing w:before="0" w:after="0"/>
          </w:pPr>
          <w:r>
            <w:t>539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