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Kirchpl. 24, 4800 Zofingen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237829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5367377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