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Kirchpl. 24, 4800 Zofingen</w:t>
          </w:r>
        </w:p>
        <w:p>
          <w:pPr>
            <w:spacing w:before="0" w:after="0"/>
          </w:pPr>
          <w:r>
            <w:t>542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