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Steinhalden 7, 5642 Mühlau</w:t>
          </w:r>
        </w:p>
        <w:p>
          <w:pPr>
            <w:spacing w:before="0" w:after="0"/>
          </w:pPr>
          <w:r>
            <w:t>519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