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Steinhalden 7, 5642 Mühlau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519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15038633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814865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