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Bahnhofstrasse 57,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6717068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6811480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