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Bahnhofstrasse 57, 8590 Romanshorn</w:t>
          </w:r>
        </w:p>
        <w:p>
          <w:pPr>
            <w:spacing w:before="0" w:after="0"/>
          </w:pPr>
          <w:r>
            <w:t>526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