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Grütstrasse 74,8625 Gossau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5828750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1342769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